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7B1" w:rsidRDefault="005E5797" w:rsidP="009943B3">
      <w:pPr>
        <w:spacing w:line="360" w:lineRule="auto"/>
        <w:jc w:val="center"/>
        <w:rPr>
          <w:rFonts w:ascii="华文隶书" w:eastAsia="华文隶书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z w:val="44"/>
          <w:szCs w:val="44"/>
        </w:rPr>
        <w:t>测 绘 与 市 政 工 程 学 院</w:t>
      </w:r>
    </w:p>
    <w:p w:rsidR="007247B1" w:rsidRDefault="005E5797" w:rsidP="009943B3">
      <w:pPr>
        <w:jc w:val="center"/>
        <w:outlineLvl w:val="1"/>
        <w:rPr>
          <w:rFonts w:ascii="华文行楷" w:eastAsia="华文行楷"/>
          <w:b/>
          <w:bCs/>
          <w:sz w:val="36"/>
          <w:szCs w:val="36"/>
        </w:rPr>
      </w:pPr>
      <w:bookmarkStart w:id="0" w:name="_Toc19636082"/>
      <w:r>
        <w:rPr>
          <w:rFonts w:ascii="黑体" w:eastAsia="黑体" w:hAnsi="黑体" w:cs="黑体" w:hint="eastAsia"/>
          <w:b/>
          <w:bCs/>
          <w:sz w:val="36"/>
          <w:szCs w:val="36"/>
        </w:rPr>
        <w:t>毕业实习学生成绩评定表</w:t>
      </w:r>
      <w:bookmarkEnd w:id="0"/>
    </w:p>
    <w:tbl>
      <w:tblPr>
        <w:tblStyle w:val="ac"/>
        <w:tblW w:w="9286" w:type="dxa"/>
        <w:tblLayout w:type="fixed"/>
        <w:tblLook w:val="04A0"/>
      </w:tblPr>
      <w:tblGrid>
        <w:gridCol w:w="499"/>
        <w:gridCol w:w="578"/>
        <w:gridCol w:w="1346"/>
        <w:gridCol w:w="1105"/>
        <w:gridCol w:w="2171"/>
        <w:gridCol w:w="1163"/>
        <w:gridCol w:w="2424"/>
      </w:tblGrid>
      <w:tr w:rsidR="007247B1">
        <w:trPr>
          <w:trHeight w:val="486"/>
        </w:trPr>
        <w:tc>
          <w:tcPr>
            <w:tcW w:w="1077" w:type="dxa"/>
            <w:gridSpan w:val="2"/>
            <w:vAlign w:val="center"/>
          </w:tcPr>
          <w:p w:rsidR="007247B1" w:rsidRDefault="005E5797" w:rsidP="009943B3">
            <w:pPr>
              <w:jc w:val="center"/>
            </w:pPr>
            <w:r>
              <w:rPr>
                <w:rFonts w:hint="eastAsia"/>
              </w:rPr>
              <w:t>学生姓名</w:t>
            </w:r>
          </w:p>
        </w:tc>
        <w:tc>
          <w:tcPr>
            <w:tcW w:w="1346" w:type="dxa"/>
            <w:vAlign w:val="center"/>
          </w:tcPr>
          <w:p w:rsidR="007247B1" w:rsidRDefault="007247B1" w:rsidP="009943B3">
            <w:pPr>
              <w:jc w:val="center"/>
            </w:pPr>
          </w:p>
        </w:tc>
        <w:tc>
          <w:tcPr>
            <w:tcW w:w="1105" w:type="dxa"/>
            <w:vAlign w:val="center"/>
          </w:tcPr>
          <w:p w:rsidR="007247B1" w:rsidRDefault="005E5797" w:rsidP="009943B3"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2171" w:type="dxa"/>
            <w:vAlign w:val="center"/>
          </w:tcPr>
          <w:p w:rsidR="007247B1" w:rsidRDefault="007247B1" w:rsidP="009943B3">
            <w:pPr>
              <w:jc w:val="center"/>
            </w:pPr>
          </w:p>
        </w:tc>
        <w:tc>
          <w:tcPr>
            <w:tcW w:w="1163" w:type="dxa"/>
            <w:vAlign w:val="center"/>
          </w:tcPr>
          <w:p w:rsidR="007247B1" w:rsidRDefault="005E5797" w:rsidP="009943B3">
            <w:pPr>
              <w:jc w:val="center"/>
            </w:pPr>
            <w:r>
              <w:rPr>
                <w:rFonts w:hint="eastAsia"/>
              </w:rPr>
              <w:t>所在班级</w:t>
            </w:r>
          </w:p>
        </w:tc>
        <w:tc>
          <w:tcPr>
            <w:tcW w:w="2424" w:type="dxa"/>
            <w:vAlign w:val="center"/>
          </w:tcPr>
          <w:p w:rsidR="007247B1" w:rsidRDefault="007247B1" w:rsidP="009943B3">
            <w:pPr>
              <w:jc w:val="center"/>
            </w:pPr>
          </w:p>
        </w:tc>
      </w:tr>
      <w:tr w:rsidR="007247B1">
        <w:trPr>
          <w:trHeight w:val="437"/>
        </w:trPr>
        <w:tc>
          <w:tcPr>
            <w:tcW w:w="2423" w:type="dxa"/>
            <w:gridSpan w:val="3"/>
            <w:vAlign w:val="center"/>
          </w:tcPr>
          <w:p w:rsidR="007247B1" w:rsidRDefault="005E5797" w:rsidP="009943B3">
            <w:pPr>
              <w:jc w:val="center"/>
            </w:pPr>
            <w:r>
              <w:rPr>
                <w:rFonts w:hint="eastAsia"/>
              </w:rPr>
              <w:t>实习单位名称</w:t>
            </w:r>
          </w:p>
        </w:tc>
        <w:tc>
          <w:tcPr>
            <w:tcW w:w="6863" w:type="dxa"/>
            <w:gridSpan w:val="4"/>
            <w:vAlign w:val="center"/>
          </w:tcPr>
          <w:p w:rsidR="007247B1" w:rsidRDefault="007247B1" w:rsidP="009943B3">
            <w:pPr>
              <w:jc w:val="center"/>
            </w:pPr>
          </w:p>
        </w:tc>
      </w:tr>
      <w:tr w:rsidR="007247B1">
        <w:trPr>
          <w:trHeight w:val="459"/>
        </w:trPr>
        <w:tc>
          <w:tcPr>
            <w:tcW w:w="2423" w:type="dxa"/>
            <w:gridSpan w:val="3"/>
            <w:vAlign w:val="center"/>
          </w:tcPr>
          <w:p w:rsidR="007247B1" w:rsidRDefault="005E5797" w:rsidP="009943B3">
            <w:pPr>
              <w:jc w:val="center"/>
            </w:pPr>
            <w:r>
              <w:rPr>
                <w:rFonts w:hint="eastAsia"/>
              </w:rPr>
              <w:t>实习时间</w:t>
            </w:r>
          </w:p>
        </w:tc>
        <w:tc>
          <w:tcPr>
            <w:tcW w:w="6863" w:type="dxa"/>
            <w:gridSpan w:val="4"/>
            <w:vAlign w:val="center"/>
          </w:tcPr>
          <w:p w:rsidR="007247B1" w:rsidRDefault="005E5797" w:rsidP="009943B3">
            <w:pPr>
              <w:jc w:val="center"/>
            </w:pP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7247B1">
        <w:trPr>
          <w:trHeight w:val="412"/>
        </w:trPr>
        <w:tc>
          <w:tcPr>
            <w:tcW w:w="2423" w:type="dxa"/>
            <w:gridSpan w:val="3"/>
            <w:vAlign w:val="center"/>
          </w:tcPr>
          <w:p w:rsidR="007247B1" w:rsidRDefault="005E5797" w:rsidP="009943B3">
            <w:pPr>
              <w:jc w:val="center"/>
            </w:pPr>
            <w:r>
              <w:rPr>
                <w:rFonts w:hint="eastAsia"/>
              </w:rPr>
              <w:t>实习单位指导教师</w:t>
            </w:r>
          </w:p>
        </w:tc>
        <w:tc>
          <w:tcPr>
            <w:tcW w:w="6863" w:type="dxa"/>
            <w:gridSpan w:val="4"/>
            <w:vAlign w:val="center"/>
          </w:tcPr>
          <w:p w:rsidR="007247B1" w:rsidRDefault="007247B1" w:rsidP="009943B3">
            <w:pPr>
              <w:jc w:val="center"/>
            </w:pPr>
          </w:p>
        </w:tc>
      </w:tr>
      <w:tr w:rsidR="007247B1">
        <w:trPr>
          <w:trHeight w:val="7484"/>
        </w:trPr>
        <w:tc>
          <w:tcPr>
            <w:tcW w:w="499" w:type="dxa"/>
            <w:vAlign w:val="center"/>
          </w:tcPr>
          <w:p w:rsidR="007247B1" w:rsidRDefault="005E5797" w:rsidP="009943B3">
            <w:pPr>
              <w:jc w:val="center"/>
            </w:pPr>
            <w:r>
              <w:rPr>
                <w:rFonts w:hint="eastAsia"/>
              </w:rPr>
              <w:t>实习期间的表现</w:t>
            </w:r>
          </w:p>
        </w:tc>
        <w:tc>
          <w:tcPr>
            <w:tcW w:w="8787" w:type="dxa"/>
            <w:gridSpan w:val="6"/>
          </w:tcPr>
          <w:p w:rsidR="007247B1" w:rsidRDefault="005E5797" w:rsidP="009943B3">
            <w:r>
              <w:rPr>
                <w:rFonts w:hint="eastAsia"/>
              </w:rPr>
              <w:t>（请从学生的政治表现、为人处事、敬业精神、业务能力等方面予以综合评价）</w:t>
            </w:r>
          </w:p>
          <w:p w:rsidR="007247B1" w:rsidRDefault="007247B1" w:rsidP="009943B3"/>
          <w:p w:rsidR="007247B1" w:rsidRDefault="007247B1" w:rsidP="009943B3"/>
          <w:p w:rsidR="007247B1" w:rsidRDefault="007247B1" w:rsidP="009943B3"/>
          <w:p w:rsidR="007247B1" w:rsidRDefault="007247B1" w:rsidP="009943B3"/>
          <w:p w:rsidR="007247B1" w:rsidRDefault="007247B1" w:rsidP="009943B3"/>
          <w:p w:rsidR="007247B1" w:rsidRDefault="007247B1" w:rsidP="009943B3"/>
          <w:p w:rsidR="007247B1" w:rsidRDefault="007247B1" w:rsidP="009943B3"/>
          <w:p w:rsidR="007247B1" w:rsidRDefault="007247B1" w:rsidP="009943B3"/>
          <w:p w:rsidR="007247B1" w:rsidRDefault="007247B1" w:rsidP="009943B3"/>
          <w:p w:rsidR="007247B1" w:rsidRDefault="007247B1" w:rsidP="009943B3"/>
          <w:p w:rsidR="007247B1" w:rsidRDefault="007247B1" w:rsidP="009943B3"/>
          <w:p w:rsidR="007247B1" w:rsidRDefault="007247B1" w:rsidP="009943B3"/>
          <w:p w:rsidR="007247B1" w:rsidRDefault="007247B1" w:rsidP="009943B3"/>
          <w:p w:rsidR="007247B1" w:rsidRDefault="007247B1" w:rsidP="009943B3"/>
          <w:p w:rsidR="007247B1" w:rsidRDefault="007247B1" w:rsidP="009943B3"/>
          <w:p w:rsidR="007247B1" w:rsidRDefault="007247B1" w:rsidP="009943B3"/>
          <w:p w:rsidR="00D56B25" w:rsidRDefault="005E5797" w:rsidP="00FE0ABD">
            <w:pPr>
              <w:spacing w:beforeLines="150"/>
              <w:ind w:firstLineChars="1700" w:firstLine="3570"/>
            </w:pPr>
            <w:r>
              <w:rPr>
                <w:rFonts w:hint="eastAsia"/>
              </w:rPr>
              <w:t>实习单位指导教师（签名）：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 </w:t>
            </w:r>
          </w:p>
          <w:p w:rsidR="00D56B25" w:rsidRDefault="005E5797" w:rsidP="00FE0ABD">
            <w:pPr>
              <w:spacing w:beforeLines="150"/>
              <w:ind w:firstLineChars="1700" w:firstLine="3570"/>
            </w:pPr>
            <w:r>
              <w:rPr>
                <w:rFonts w:hint="eastAsia"/>
              </w:rPr>
              <w:t>实习单位（盖章）：</w:t>
            </w:r>
          </w:p>
          <w:p w:rsidR="00D56B25" w:rsidRDefault="005E5797" w:rsidP="00FE0ABD">
            <w:pPr>
              <w:spacing w:beforeLines="200"/>
              <w:ind w:firstLineChars="1700" w:firstLine="3570"/>
            </w:pPr>
            <w:r>
              <w:rPr>
                <w:rFonts w:hint="eastAsia"/>
              </w:rPr>
              <w:t>填表时间：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rFonts w:hint="eastAsia"/>
              </w:rPr>
              <w:t>日</w:t>
            </w:r>
          </w:p>
        </w:tc>
      </w:tr>
      <w:tr w:rsidR="007247B1">
        <w:trPr>
          <w:trHeight w:val="603"/>
        </w:trPr>
        <w:tc>
          <w:tcPr>
            <w:tcW w:w="2423" w:type="dxa"/>
            <w:gridSpan w:val="3"/>
            <w:vAlign w:val="center"/>
          </w:tcPr>
          <w:p w:rsidR="007247B1" w:rsidRDefault="005E5797" w:rsidP="009943B3">
            <w:pPr>
              <w:jc w:val="center"/>
            </w:pPr>
            <w:r>
              <w:rPr>
                <w:rFonts w:hint="eastAsia"/>
              </w:rPr>
              <w:t>评定结果</w:t>
            </w:r>
          </w:p>
        </w:tc>
        <w:tc>
          <w:tcPr>
            <w:tcW w:w="6863" w:type="dxa"/>
            <w:gridSpan w:val="4"/>
            <w:vAlign w:val="center"/>
          </w:tcPr>
          <w:p w:rsidR="007247B1" w:rsidRDefault="005E5797" w:rsidP="009943B3">
            <w:pPr>
              <w:jc w:val="center"/>
            </w:pPr>
            <w:r>
              <w:rPr>
                <w:rFonts w:hint="eastAsia"/>
                <w:b/>
                <w:szCs w:val="21"/>
              </w:rPr>
              <w:t>优秀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□、</w:t>
            </w:r>
            <w:r>
              <w:rPr>
                <w:rFonts w:hint="eastAsia"/>
                <w:b/>
                <w:szCs w:val="21"/>
              </w:rPr>
              <w:t>良好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□、</w:t>
            </w:r>
            <w:r>
              <w:rPr>
                <w:rFonts w:hint="eastAsia"/>
                <w:b/>
                <w:szCs w:val="21"/>
              </w:rPr>
              <w:t>中等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□、</w:t>
            </w:r>
            <w:r>
              <w:rPr>
                <w:rFonts w:hint="eastAsia"/>
                <w:b/>
                <w:szCs w:val="21"/>
              </w:rPr>
              <w:t>及格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□、</w:t>
            </w:r>
            <w:r>
              <w:rPr>
                <w:rFonts w:hint="eastAsia"/>
                <w:b/>
                <w:szCs w:val="21"/>
              </w:rPr>
              <w:t>不及格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□</w:t>
            </w:r>
          </w:p>
        </w:tc>
      </w:tr>
      <w:tr w:rsidR="007247B1">
        <w:trPr>
          <w:trHeight w:val="944"/>
        </w:trPr>
        <w:tc>
          <w:tcPr>
            <w:tcW w:w="2423" w:type="dxa"/>
            <w:gridSpan w:val="3"/>
            <w:vAlign w:val="center"/>
          </w:tcPr>
          <w:p w:rsidR="007247B1" w:rsidRDefault="005E5797" w:rsidP="009943B3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  <w:tc>
          <w:tcPr>
            <w:tcW w:w="6863" w:type="dxa"/>
            <w:gridSpan w:val="4"/>
            <w:vAlign w:val="center"/>
          </w:tcPr>
          <w:p w:rsidR="007247B1" w:rsidRDefault="007247B1" w:rsidP="009943B3">
            <w:pPr>
              <w:jc w:val="center"/>
            </w:pPr>
          </w:p>
        </w:tc>
      </w:tr>
    </w:tbl>
    <w:p w:rsidR="007247B1" w:rsidRDefault="005E5797" w:rsidP="009943B3">
      <w:pPr>
        <w:ind w:left="718" w:hangingChars="342" w:hanging="718"/>
      </w:pPr>
      <w:r>
        <w:rPr>
          <w:rFonts w:hint="eastAsia"/>
        </w:rPr>
        <w:t>说明：①此表由实习单位指导教师根据该同学在实习期间的表现填写（加盖单位公章方为有效）；</w:t>
      </w:r>
    </w:p>
    <w:p w:rsidR="007247B1" w:rsidRDefault="005E5797" w:rsidP="009943B3">
      <w:pPr>
        <w:pStyle w:val="af"/>
        <w:numPr>
          <w:ilvl w:val="0"/>
          <w:numId w:val="3"/>
        </w:numPr>
        <w:ind w:firstLineChars="0"/>
      </w:pPr>
      <w:r>
        <w:rPr>
          <w:rFonts w:hint="eastAsia"/>
        </w:rPr>
        <w:t>习结束时，请将此表密封交由学生本人带回交校内指导教师；</w:t>
      </w:r>
    </w:p>
    <w:p w:rsidR="007247B1" w:rsidRDefault="005E5797" w:rsidP="009943B3">
      <w:pPr>
        <w:ind w:leftChars="257" w:left="716" w:hangingChars="84" w:hanging="176"/>
        <w:rPr>
          <w:szCs w:val="21"/>
        </w:rPr>
      </w:pPr>
      <w:r>
        <w:rPr>
          <w:rFonts w:hint="eastAsia"/>
        </w:rPr>
        <w:t>③评定结果请在表中相应位置</w:t>
      </w:r>
      <w:r>
        <w:rPr>
          <w:rFonts w:hint="eastAsia"/>
          <w:szCs w:val="21"/>
        </w:rPr>
        <w:t>□</w:t>
      </w:r>
      <w:r>
        <w:rPr>
          <w:rFonts w:hint="eastAsia"/>
        </w:rPr>
        <w:t>打钩</w:t>
      </w:r>
      <w:r>
        <w:rPr>
          <w:rFonts w:hint="eastAsia"/>
          <w:szCs w:val="21"/>
        </w:rPr>
        <w:t>。</w:t>
      </w:r>
    </w:p>
    <w:p w:rsidR="00F7161C" w:rsidRDefault="00F7161C" w:rsidP="009943B3">
      <w:pPr>
        <w:ind w:leftChars="257" w:left="716" w:hangingChars="84" w:hanging="176"/>
        <w:rPr>
          <w:szCs w:val="21"/>
        </w:rPr>
      </w:pPr>
    </w:p>
    <w:sectPr w:rsidR="00F7161C" w:rsidSect="00251F94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2CD7" w:rsidRDefault="009B2CD7" w:rsidP="007247B1">
      <w:r>
        <w:separator/>
      </w:r>
    </w:p>
  </w:endnote>
  <w:endnote w:type="continuationSeparator" w:id="0">
    <w:p w:rsidR="009B2CD7" w:rsidRDefault="009B2CD7" w:rsidP="007247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angSong">
    <w:altName w:val="微软雅黑"/>
    <w:panose1 w:val="00000000000000000000"/>
    <w:charset w:val="00"/>
    <w:family w:val="swiss"/>
    <w:notTrueType/>
    <w:pitch w:val="default"/>
    <w:sig w:usb0="00000000" w:usb1="080E0000" w:usb2="00000010" w:usb3="00000000" w:csb0="00040001" w:csb1="00000000"/>
  </w:font>
  <w:font w:name="华文隶书">
    <w:altName w:val="微软雅黑"/>
    <w:charset w:val="86"/>
    <w:family w:val="auto"/>
    <w:pitch w:val="variable"/>
    <w:sig w:usb0="00000001" w:usb1="080F0000" w:usb2="00000010" w:usb3="00000000" w:csb0="00040000" w:csb1="00000000"/>
  </w:font>
  <w:font w:name="华文行楷">
    <w:altName w:val="微软雅黑"/>
    <w:charset w:val="86"/>
    <w:family w:val="auto"/>
    <w:pitch w:val="variable"/>
    <w:sig w:usb0="00000001" w:usb1="080F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2CD7" w:rsidRDefault="009B2CD7" w:rsidP="007247B1">
      <w:r>
        <w:separator/>
      </w:r>
    </w:p>
  </w:footnote>
  <w:footnote w:type="continuationSeparator" w:id="0">
    <w:p w:rsidR="009B2CD7" w:rsidRDefault="009B2CD7" w:rsidP="007247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239341B"/>
    <w:multiLevelType w:val="multilevel"/>
    <w:tmpl w:val="9239341B"/>
    <w:lvl w:ilvl="0">
      <w:start w:val="1"/>
      <w:numFmt w:val="decimal"/>
      <w:lvlText w:val="（%1）"/>
      <w:lvlJc w:val="left"/>
      <w:pPr>
        <w:ind w:left="1248" w:hanging="529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2080" w:hanging="529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921" w:hanging="529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761" w:hanging="52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02" w:hanging="52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443" w:hanging="52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283" w:hanging="52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24" w:hanging="52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965" w:hanging="529"/>
      </w:pPr>
      <w:rPr>
        <w:rFonts w:hint="default"/>
        <w:lang w:val="zh-CN" w:eastAsia="zh-CN" w:bidi="zh-CN"/>
      </w:rPr>
    </w:lvl>
  </w:abstractNum>
  <w:abstractNum w:abstractNumId="1">
    <w:nsid w:val="B5E306ED"/>
    <w:multiLevelType w:val="multilevel"/>
    <w:tmpl w:val="B5E306ED"/>
    <w:lvl w:ilvl="0">
      <w:start w:val="1"/>
      <w:numFmt w:val="decimal"/>
      <w:lvlText w:val="（%1）"/>
      <w:lvlJc w:val="left"/>
      <w:pPr>
        <w:ind w:left="299" w:hanging="529"/>
      </w:pPr>
      <w:rPr>
        <w:rFonts w:ascii="宋体" w:eastAsia="宋体" w:hAnsi="宋体" w:cs="宋体" w:hint="default"/>
        <w:spacing w:val="-13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1234" w:hanging="529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169" w:hanging="529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103" w:hanging="52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038" w:hanging="52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973" w:hanging="52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907" w:hanging="52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842" w:hanging="52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777" w:hanging="529"/>
      </w:pPr>
      <w:rPr>
        <w:rFonts w:hint="default"/>
        <w:lang w:val="zh-CN" w:eastAsia="zh-CN" w:bidi="zh-CN"/>
      </w:rPr>
    </w:lvl>
  </w:abstractNum>
  <w:abstractNum w:abstractNumId="2">
    <w:nsid w:val="BF205925"/>
    <w:multiLevelType w:val="multilevel"/>
    <w:tmpl w:val="BF205925"/>
    <w:lvl w:ilvl="0">
      <w:start w:val="1"/>
      <w:numFmt w:val="decimal"/>
      <w:lvlText w:val="%1."/>
      <w:lvlJc w:val="left"/>
      <w:pPr>
        <w:ind w:left="659" w:hanging="360"/>
      </w:pPr>
      <w:rPr>
        <w:rFonts w:hint="default"/>
        <w:spacing w:val="-17"/>
        <w:w w:val="100"/>
        <w:lang w:val="zh-CN" w:eastAsia="zh-CN" w:bidi="zh-CN"/>
      </w:rPr>
    </w:lvl>
    <w:lvl w:ilvl="1">
      <w:start w:val="1"/>
      <w:numFmt w:val="decimal"/>
      <w:lvlText w:val="%2."/>
      <w:lvlJc w:val="left"/>
      <w:pPr>
        <w:ind w:left="1039" w:hanging="318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19"/>
        <w:szCs w:val="19"/>
        <w:lang w:val="zh-CN" w:eastAsia="zh-CN" w:bidi="zh-CN"/>
      </w:rPr>
    </w:lvl>
    <w:lvl w:ilvl="2">
      <w:numFmt w:val="bullet"/>
      <w:lvlText w:val="•"/>
      <w:lvlJc w:val="left"/>
      <w:pPr>
        <w:ind w:left="1996" w:hanging="318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952" w:hanging="318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908" w:hanging="318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865" w:hanging="318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821" w:hanging="318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777" w:hanging="318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733" w:hanging="318"/>
      </w:pPr>
      <w:rPr>
        <w:rFonts w:hint="default"/>
        <w:lang w:val="zh-CN" w:eastAsia="zh-CN" w:bidi="zh-CN"/>
      </w:rPr>
    </w:lvl>
  </w:abstractNum>
  <w:abstractNum w:abstractNumId="3">
    <w:nsid w:val="C8879AEF"/>
    <w:multiLevelType w:val="multilevel"/>
    <w:tmpl w:val="C8879AEF"/>
    <w:lvl w:ilvl="0">
      <w:start w:val="1"/>
      <w:numFmt w:val="decimal"/>
      <w:lvlText w:val="（%1）"/>
      <w:lvlJc w:val="left"/>
      <w:pPr>
        <w:ind w:left="1248" w:hanging="529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2080" w:hanging="529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921" w:hanging="529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761" w:hanging="52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02" w:hanging="52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443" w:hanging="52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283" w:hanging="52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24" w:hanging="52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965" w:hanging="529"/>
      </w:pPr>
      <w:rPr>
        <w:rFonts w:hint="default"/>
        <w:lang w:val="zh-CN" w:eastAsia="zh-CN" w:bidi="zh-CN"/>
      </w:rPr>
    </w:lvl>
  </w:abstractNum>
  <w:abstractNum w:abstractNumId="4">
    <w:nsid w:val="CF092B84"/>
    <w:multiLevelType w:val="multilevel"/>
    <w:tmpl w:val="CF092B84"/>
    <w:lvl w:ilvl="0">
      <w:start w:val="1"/>
      <w:numFmt w:val="decimal"/>
      <w:lvlText w:val="%1."/>
      <w:lvlJc w:val="left"/>
      <w:pPr>
        <w:ind w:left="741" w:hanging="322"/>
      </w:pPr>
      <w:rPr>
        <w:rFonts w:ascii="仿宋" w:eastAsia="仿宋" w:hAnsi="仿宋" w:cs="仿宋" w:hint="default"/>
        <w:spacing w:val="1"/>
        <w:w w:val="99"/>
        <w:sz w:val="30"/>
        <w:szCs w:val="30"/>
        <w:lang w:val="zh-CN" w:eastAsia="zh-CN" w:bidi="zh-CN"/>
      </w:rPr>
    </w:lvl>
    <w:lvl w:ilvl="1">
      <w:numFmt w:val="bullet"/>
      <w:lvlText w:val="•"/>
      <w:lvlJc w:val="left"/>
      <w:pPr>
        <w:ind w:left="1660" w:hanging="322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581" w:hanging="322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501" w:hanging="322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422" w:hanging="322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343" w:hanging="322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263" w:hanging="322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84" w:hanging="322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105" w:hanging="322"/>
      </w:pPr>
      <w:rPr>
        <w:rFonts w:hint="default"/>
        <w:lang w:val="zh-CN" w:eastAsia="zh-CN" w:bidi="zh-CN"/>
      </w:rPr>
    </w:lvl>
  </w:abstractNum>
  <w:abstractNum w:abstractNumId="5">
    <w:nsid w:val="F4B5D9F5"/>
    <w:multiLevelType w:val="multilevel"/>
    <w:tmpl w:val="F4B5D9F5"/>
    <w:lvl w:ilvl="0">
      <w:start w:val="1"/>
      <w:numFmt w:val="decimal"/>
      <w:lvlText w:val="%1."/>
      <w:lvlJc w:val="left"/>
      <w:pPr>
        <w:ind w:left="495" w:hanging="322"/>
      </w:pPr>
      <w:rPr>
        <w:rFonts w:ascii="仿宋" w:eastAsia="仿宋" w:hAnsi="仿宋" w:cs="仿宋" w:hint="default"/>
        <w:spacing w:val="1"/>
        <w:w w:val="99"/>
        <w:sz w:val="30"/>
        <w:szCs w:val="30"/>
        <w:lang w:val="zh-CN" w:eastAsia="zh-CN" w:bidi="zh-CN"/>
      </w:rPr>
    </w:lvl>
    <w:lvl w:ilvl="1">
      <w:numFmt w:val="bullet"/>
      <w:lvlText w:val="•"/>
      <w:lvlJc w:val="left"/>
      <w:pPr>
        <w:ind w:left="1398" w:hanging="322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297" w:hanging="322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195" w:hanging="322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094" w:hanging="322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993" w:hanging="322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891" w:hanging="322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790" w:hanging="322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689" w:hanging="322"/>
      </w:pPr>
      <w:rPr>
        <w:rFonts w:hint="default"/>
        <w:lang w:val="zh-CN" w:eastAsia="zh-CN" w:bidi="zh-CN"/>
      </w:rPr>
    </w:lvl>
  </w:abstractNum>
  <w:abstractNum w:abstractNumId="6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419" w:hanging="481"/>
      </w:pPr>
      <w:rPr>
        <w:rFonts w:ascii="仿宋" w:eastAsia="仿宋" w:hAnsi="仿宋" w:cs="仿宋" w:hint="default"/>
        <w:spacing w:val="0"/>
        <w:w w:val="99"/>
        <w:sz w:val="30"/>
        <w:szCs w:val="30"/>
        <w:lang w:val="zh-CN" w:eastAsia="zh-CN" w:bidi="zh-CN"/>
      </w:rPr>
    </w:lvl>
    <w:lvl w:ilvl="1">
      <w:numFmt w:val="bullet"/>
      <w:lvlText w:val="•"/>
      <w:lvlJc w:val="left"/>
      <w:pPr>
        <w:ind w:left="1372" w:hanging="48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325" w:hanging="48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277" w:hanging="48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230" w:hanging="48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183" w:hanging="48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135" w:hanging="48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088" w:hanging="48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041" w:hanging="481"/>
      </w:pPr>
      <w:rPr>
        <w:rFonts w:hint="default"/>
        <w:lang w:val="zh-CN" w:eastAsia="zh-CN" w:bidi="zh-CN"/>
      </w:rPr>
    </w:lvl>
  </w:abstractNum>
  <w:abstractNum w:abstractNumId="7">
    <w:nsid w:val="0248C179"/>
    <w:multiLevelType w:val="multilevel"/>
    <w:tmpl w:val="0248C179"/>
    <w:lvl w:ilvl="0">
      <w:start w:val="1"/>
      <w:numFmt w:val="decimal"/>
      <w:lvlText w:val="%1."/>
      <w:lvlJc w:val="left"/>
      <w:pPr>
        <w:ind w:left="1039" w:hanging="318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1900" w:hanging="318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761" w:hanging="318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621" w:hanging="318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482" w:hanging="318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343" w:hanging="318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203" w:hanging="318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064" w:hanging="318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925" w:hanging="318"/>
      </w:pPr>
      <w:rPr>
        <w:rFonts w:hint="default"/>
        <w:lang w:val="zh-CN" w:eastAsia="zh-CN" w:bidi="zh-CN"/>
      </w:rPr>
    </w:lvl>
  </w:abstractNum>
  <w:abstractNum w:abstractNumId="8">
    <w:nsid w:val="03D62ECE"/>
    <w:multiLevelType w:val="multilevel"/>
    <w:tmpl w:val="03D62ECE"/>
    <w:lvl w:ilvl="0">
      <w:start w:val="1"/>
      <w:numFmt w:val="decimal"/>
      <w:lvlText w:val="（%1）"/>
      <w:lvlJc w:val="left"/>
      <w:pPr>
        <w:ind w:left="1248" w:hanging="529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2080" w:hanging="529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921" w:hanging="529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761" w:hanging="52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02" w:hanging="52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443" w:hanging="52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283" w:hanging="52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24" w:hanging="52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965" w:hanging="529"/>
      </w:pPr>
      <w:rPr>
        <w:rFonts w:hint="default"/>
        <w:lang w:val="zh-CN" w:eastAsia="zh-CN" w:bidi="zh-CN"/>
      </w:rPr>
    </w:lvl>
  </w:abstractNum>
  <w:abstractNum w:abstractNumId="9">
    <w:nsid w:val="040D2125"/>
    <w:multiLevelType w:val="multilevel"/>
    <w:tmpl w:val="040D2125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83C0764"/>
    <w:multiLevelType w:val="singleLevel"/>
    <w:tmpl w:val="183C0764"/>
    <w:lvl w:ilvl="0">
      <w:start w:val="5"/>
      <w:numFmt w:val="chineseCounting"/>
      <w:suff w:val="nothing"/>
      <w:lvlText w:val="（%1）"/>
      <w:lvlJc w:val="left"/>
      <w:rPr>
        <w:rFonts w:hint="eastAsia"/>
      </w:rPr>
    </w:lvl>
  </w:abstractNum>
  <w:abstractNum w:abstractNumId="11">
    <w:nsid w:val="19E776D9"/>
    <w:multiLevelType w:val="singleLevel"/>
    <w:tmpl w:val="4CE89BE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2">
    <w:nsid w:val="1B861A2C"/>
    <w:multiLevelType w:val="multilevel"/>
    <w:tmpl w:val="0868EEE8"/>
    <w:lvl w:ilvl="0">
      <w:start w:val="1"/>
      <w:numFmt w:val="japaneseCounting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1BE713C2"/>
    <w:multiLevelType w:val="hybridMultilevel"/>
    <w:tmpl w:val="A0243488"/>
    <w:lvl w:ilvl="0" w:tplc="B0CC2D7E">
      <w:start w:val="1"/>
      <w:numFmt w:val="decimal"/>
      <w:lvlText w:val="（%1）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4">
    <w:nsid w:val="25B654F3"/>
    <w:multiLevelType w:val="multilevel"/>
    <w:tmpl w:val="25B654F3"/>
    <w:lvl w:ilvl="0">
      <w:start w:val="1"/>
      <w:numFmt w:val="decimal"/>
      <w:lvlText w:val="（%1）"/>
      <w:lvlJc w:val="left"/>
      <w:pPr>
        <w:ind w:left="1248" w:hanging="529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2080" w:hanging="529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921" w:hanging="529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761" w:hanging="52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02" w:hanging="52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443" w:hanging="52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283" w:hanging="52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24" w:hanging="52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965" w:hanging="529"/>
      </w:pPr>
      <w:rPr>
        <w:rFonts w:hint="default"/>
        <w:lang w:val="zh-CN" w:eastAsia="zh-CN" w:bidi="zh-CN"/>
      </w:rPr>
    </w:lvl>
  </w:abstractNum>
  <w:abstractNum w:abstractNumId="15">
    <w:nsid w:val="2A8F537B"/>
    <w:multiLevelType w:val="multilevel"/>
    <w:tmpl w:val="2A8F537B"/>
    <w:lvl w:ilvl="0">
      <w:start w:val="1"/>
      <w:numFmt w:val="decimal"/>
      <w:lvlText w:val="（%1）"/>
      <w:lvlJc w:val="left"/>
      <w:pPr>
        <w:ind w:left="1248" w:hanging="529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2080" w:hanging="529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921" w:hanging="529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761" w:hanging="52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02" w:hanging="52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443" w:hanging="52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283" w:hanging="52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24" w:hanging="52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965" w:hanging="529"/>
      </w:pPr>
      <w:rPr>
        <w:rFonts w:hint="default"/>
        <w:lang w:val="zh-CN" w:eastAsia="zh-CN" w:bidi="zh-CN"/>
      </w:rPr>
    </w:lvl>
  </w:abstractNum>
  <w:abstractNum w:abstractNumId="16">
    <w:nsid w:val="36EC2A2E"/>
    <w:multiLevelType w:val="singleLevel"/>
    <w:tmpl w:val="4CE89BE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7">
    <w:nsid w:val="4A4800AC"/>
    <w:multiLevelType w:val="hybridMultilevel"/>
    <w:tmpl w:val="210C5008"/>
    <w:lvl w:ilvl="0" w:tplc="480EB2E8">
      <w:start w:val="5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4CE89BE6"/>
    <w:multiLevelType w:val="singleLevel"/>
    <w:tmpl w:val="4CE89BE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9">
    <w:nsid w:val="4D4DC07F"/>
    <w:multiLevelType w:val="multilevel"/>
    <w:tmpl w:val="4D4DC07F"/>
    <w:lvl w:ilvl="0">
      <w:start w:val="1"/>
      <w:numFmt w:val="decimal"/>
      <w:lvlText w:val="（%1）"/>
      <w:lvlJc w:val="left"/>
      <w:pPr>
        <w:ind w:left="1248" w:hanging="529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2080" w:hanging="529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921" w:hanging="529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761" w:hanging="52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02" w:hanging="52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443" w:hanging="52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283" w:hanging="52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24" w:hanging="52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965" w:hanging="529"/>
      </w:pPr>
      <w:rPr>
        <w:rFonts w:hint="default"/>
        <w:lang w:val="zh-CN" w:eastAsia="zh-CN" w:bidi="zh-CN"/>
      </w:rPr>
    </w:lvl>
  </w:abstractNum>
  <w:abstractNum w:abstractNumId="20">
    <w:nsid w:val="506C7C49"/>
    <w:multiLevelType w:val="singleLevel"/>
    <w:tmpl w:val="4CE89BE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1">
    <w:nsid w:val="52EF612B"/>
    <w:multiLevelType w:val="singleLevel"/>
    <w:tmpl w:val="4CE89BE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2">
    <w:nsid w:val="562743DC"/>
    <w:multiLevelType w:val="singleLevel"/>
    <w:tmpl w:val="562743DC"/>
    <w:lvl w:ilvl="0">
      <w:start w:val="2"/>
      <w:numFmt w:val="chineseCounting"/>
      <w:suff w:val="nothing"/>
      <w:lvlText w:val="%1、"/>
      <w:lvlJc w:val="left"/>
    </w:lvl>
  </w:abstractNum>
  <w:abstractNum w:abstractNumId="23">
    <w:nsid w:val="57396953"/>
    <w:multiLevelType w:val="multilevel"/>
    <w:tmpl w:val="57396953"/>
    <w:lvl w:ilvl="0">
      <w:start w:val="1"/>
      <w:numFmt w:val="decimal"/>
      <w:lvlText w:val="%1."/>
      <w:lvlJc w:val="left"/>
      <w:pPr>
        <w:tabs>
          <w:tab w:val="left" w:pos="454"/>
        </w:tabs>
        <w:ind w:left="454" w:hanging="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4">
    <w:nsid w:val="58B27A4C"/>
    <w:multiLevelType w:val="singleLevel"/>
    <w:tmpl w:val="4CE89BE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5">
    <w:nsid w:val="59531A9E"/>
    <w:multiLevelType w:val="multilevel"/>
    <w:tmpl w:val="59531A9E"/>
    <w:lvl w:ilvl="0">
      <w:start w:val="1"/>
      <w:numFmt w:val="decimalEnclosedCircle"/>
      <w:lvlText w:val="%1"/>
      <w:lvlJc w:val="left"/>
      <w:pPr>
        <w:tabs>
          <w:tab w:val="left" w:pos="840"/>
        </w:tabs>
        <w:ind w:left="840" w:hanging="360"/>
      </w:pPr>
      <w:rPr>
        <w:rFonts w:hint="default"/>
      </w:rPr>
    </w:lvl>
    <w:lvl w:ilvl="1">
      <w:start w:val="2"/>
      <w:numFmt w:val="japaneseCounting"/>
      <w:lvlText w:val="%2、"/>
      <w:lvlJc w:val="left"/>
      <w:pPr>
        <w:tabs>
          <w:tab w:val="left" w:pos="1320"/>
        </w:tabs>
        <w:ind w:left="132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26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659" w:hanging="360"/>
      </w:pPr>
      <w:rPr>
        <w:rFonts w:hint="default"/>
        <w:spacing w:val="-17"/>
        <w:w w:val="100"/>
        <w:lang w:val="zh-CN" w:eastAsia="zh-CN" w:bidi="zh-CN"/>
      </w:rPr>
    </w:lvl>
    <w:lvl w:ilvl="1">
      <w:numFmt w:val="bullet"/>
      <w:lvlText w:val="•"/>
      <w:lvlJc w:val="left"/>
      <w:pPr>
        <w:ind w:left="1558" w:hanging="360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457" w:hanging="360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355" w:hanging="36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254" w:hanging="36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153" w:hanging="36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051" w:hanging="36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950" w:hanging="36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849" w:hanging="360"/>
      </w:pPr>
      <w:rPr>
        <w:rFonts w:hint="default"/>
        <w:lang w:val="zh-CN" w:eastAsia="zh-CN" w:bidi="zh-CN"/>
      </w:rPr>
    </w:lvl>
  </w:abstractNum>
  <w:abstractNum w:abstractNumId="27">
    <w:nsid w:val="5A241D34"/>
    <w:multiLevelType w:val="multilevel"/>
    <w:tmpl w:val="5A241D34"/>
    <w:lvl w:ilvl="0">
      <w:start w:val="1"/>
      <w:numFmt w:val="decimal"/>
      <w:lvlText w:val="（%1）"/>
      <w:lvlJc w:val="left"/>
      <w:pPr>
        <w:ind w:left="1248" w:hanging="529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2080" w:hanging="529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921" w:hanging="529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761" w:hanging="52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02" w:hanging="52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443" w:hanging="52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283" w:hanging="52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24" w:hanging="52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965" w:hanging="529"/>
      </w:pPr>
      <w:rPr>
        <w:rFonts w:hint="default"/>
        <w:lang w:val="zh-CN" w:eastAsia="zh-CN" w:bidi="zh-CN"/>
      </w:rPr>
    </w:lvl>
  </w:abstractNum>
  <w:abstractNum w:abstractNumId="28">
    <w:nsid w:val="63602255"/>
    <w:multiLevelType w:val="hybridMultilevel"/>
    <w:tmpl w:val="28FEF0FC"/>
    <w:lvl w:ilvl="0" w:tplc="53B0E894">
      <w:start w:val="2"/>
      <w:numFmt w:val="japaneseCounting"/>
      <w:lvlText w:val="第%1条"/>
      <w:lvlJc w:val="left"/>
      <w:pPr>
        <w:tabs>
          <w:tab w:val="num" w:pos="1442"/>
        </w:tabs>
        <w:ind w:left="1442" w:hanging="9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2"/>
        </w:tabs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2"/>
        </w:tabs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2"/>
        </w:tabs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2"/>
        </w:tabs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2"/>
        </w:tabs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2"/>
        </w:tabs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2"/>
        </w:tabs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2"/>
        </w:tabs>
        <w:ind w:left="4262" w:hanging="420"/>
      </w:pPr>
    </w:lvl>
  </w:abstractNum>
  <w:abstractNum w:abstractNumId="29">
    <w:nsid w:val="64A025D5"/>
    <w:multiLevelType w:val="hybridMultilevel"/>
    <w:tmpl w:val="0F7A3C1C"/>
    <w:lvl w:ilvl="0" w:tplc="0E0A1A80">
      <w:start w:val="1"/>
      <w:numFmt w:val="decimal"/>
      <w:lvlText w:val="%1、"/>
      <w:lvlJc w:val="left"/>
      <w:pPr>
        <w:ind w:left="840" w:hanging="360"/>
      </w:pPr>
      <w:rPr>
        <w:rFonts w:ascii="宋体" w:eastAsia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0">
    <w:nsid w:val="70390073"/>
    <w:multiLevelType w:val="singleLevel"/>
    <w:tmpl w:val="70390073"/>
    <w:lvl w:ilvl="0">
      <w:start w:val="1"/>
      <w:numFmt w:val="japaneseCounting"/>
      <w:lvlText w:val="%1、"/>
      <w:lvlJc w:val="left"/>
      <w:pPr>
        <w:tabs>
          <w:tab w:val="left" w:pos="570"/>
        </w:tabs>
        <w:ind w:left="570" w:hanging="570"/>
      </w:pPr>
      <w:rPr>
        <w:rFonts w:hint="eastAsia"/>
      </w:rPr>
    </w:lvl>
  </w:abstractNum>
  <w:abstractNum w:abstractNumId="31">
    <w:nsid w:val="72183CF9"/>
    <w:multiLevelType w:val="multilevel"/>
    <w:tmpl w:val="72183CF9"/>
    <w:lvl w:ilvl="0">
      <w:start w:val="1"/>
      <w:numFmt w:val="decimal"/>
      <w:lvlText w:val="（%1）"/>
      <w:lvlJc w:val="left"/>
      <w:pPr>
        <w:ind w:left="1248" w:hanging="529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2080" w:hanging="529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921" w:hanging="529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761" w:hanging="52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02" w:hanging="52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443" w:hanging="52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283" w:hanging="52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24" w:hanging="52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965" w:hanging="529"/>
      </w:pPr>
      <w:rPr>
        <w:rFonts w:hint="default"/>
        <w:lang w:val="zh-CN" w:eastAsia="zh-CN" w:bidi="zh-CN"/>
      </w:rPr>
    </w:lvl>
  </w:abstractNum>
  <w:abstractNum w:abstractNumId="32">
    <w:nsid w:val="77890B1D"/>
    <w:multiLevelType w:val="multilevel"/>
    <w:tmpl w:val="77890B1D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0"/>
  </w:num>
  <w:num w:numId="2">
    <w:abstractNumId w:val="9"/>
  </w:num>
  <w:num w:numId="3">
    <w:abstractNumId w:val="25"/>
  </w:num>
  <w:num w:numId="4">
    <w:abstractNumId w:val="23"/>
  </w:num>
  <w:num w:numId="5">
    <w:abstractNumId w:val="30"/>
  </w:num>
  <w:num w:numId="6">
    <w:abstractNumId w:val="18"/>
  </w:num>
  <w:num w:numId="7">
    <w:abstractNumId w:val="6"/>
  </w:num>
  <w:num w:numId="8">
    <w:abstractNumId w:val="4"/>
  </w:num>
  <w:num w:numId="9">
    <w:abstractNumId w:val="26"/>
  </w:num>
  <w:num w:numId="10">
    <w:abstractNumId w:val="2"/>
  </w:num>
  <w:num w:numId="11">
    <w:abstractNumId w:val="1"/>
  </w:num>
  <w:num w:numId="12">
    <w:abstractNumId w:val="8"/>
  </w:num>
  <w:num w:numId="13">
    <w:abstractNumId w:val="14"/>
  </w:num>
  <w:num w:numId="14">
    <w:abstractNumId w:val="31"/>
  </w:num>
  <w:num w:numId="15">
    <w:abstractNumId w:val="7"/>
  </w:num>
  <w:num w:numId="16">
    <w:abstractNumId w:val="0"/>
  </w:num>
  <w:num w:numId="17">
    <w:abstractNumId w:val="15"/>
  </w:num>
  <w:num w:numId="18">
    <w:abstractNumId w:val="27"/>
  </w:num>
  <w:num w:numId="19">
    <w:abstractNumId w:val="3"/>
  </w:num>
  <w:num w:numId="20">
    <w:abstractNumId w:val="19"/>
  </w:num>
  <w:num w:numId="21">
    <w:abstractNumId w:val="5"/>
  </w:num>
  <w:num w:numId="22">
    <w:abstractNumId w:val="22"/>
  </w:num>
  <w:num w:numId="23">
    <w:abstractNumId w:val="32"/>
  </w:num>
  <w:num w:numId="24">
    <w:abstractNumId w:val="28"/>
  </w:num>
  <w:num w:numId="25">
    <w:abstractNumId w:val="24"/>
  </w:num>
  <w:num w:numId="26">
    <w:abstractNumId w:val="11"/>
  </w:num>
  <w:num w:numId="27">
    <w:abstractNumId w:val="16"/>
  </w:num>
  <w:num w:numId="28">
    <w:abstractNumId w:val="20"/>
  </w:num>
  <w:num w:numId="29">
    <w:abstractNumId w:val="21"/>
  </w:num>
  <w:num w:numId="30">
    <w:abstractNumId w:val="29"/>
  </w:num>
  <w:num w:numId="31">
    <w:abstractNumId w:val="12"/>
  </w:num>
  <w:num w:numId="32">
    <w:abstractNumId w:val="17"/>
  </w:num>
  <w:num w:numId="33">
    <w:abstractNumId w:val="12"/>
    <w:lvlOverride w:ilvl="0">
      <w:startOverride w:val="7"/>
    </w:lvlOverride>
  </w:num>
  <w:num w:numId="34">
    <w:abstractNumId w:val="12"/>
    <w:lvlOverride w:ilvl="0">
      <w:startOverride w:val="2"/>
    </w:lvlOverride>
  </w:num>
  <w:num w:numId="3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3501"/>
    <w:rsid w:val="00022324"/>
    <w:rsid w:val="0002424B"/>
    <w:rsid w:val="00025B05"/>
    <w:rsid w:val="00034727"/>
    <w:rsid w:val="00051733"/>
    <w:rsid w:val="00073C41"/>
    <w:rsid w:val="0008369F"/>
    <w:rsid w:val="0008497F"/>
    <w:rsid w:val="000C40D4"/>
    <w:rsid w:val="000D11D8"/>
    <w:rsid w:val="000D29CB"/>
    <w:rsid w:val="000E0A7D"/>
    <w:rsid w:val="000E474A"/>
    <w:rsid w:val="000F13E1"/>
    <w:rsid w:val="000F6168"/>
    <w:rsid w:val="001077DE"/>
    <w:rsid w:val="001136A3"/>
    <w:rsid w:val="001260F6"/>
    <w:rsid w:val="001504E4"/>
    <w:rsid w:val="00154DE5"/>
    <w:rsid w:val="001D5D0D"/>
    <w:rsid w:val="001E648E"/>
    <w:rsid w:val="001F1C0C"/>
    <w:rsid w:val="00205DD0"/>
    <w:rsid w:val="00244812"/>
    <w:rsid w:val="00251F94"/>
    <w:rsid w:val="002532CF"/>
    <w:rsid w:val="0025610D"/>
    <w:rsid w:val="00280A39"/>
    <w:rsid w:val="00286A9D"/>
    <w:rsid w:val="00291D7E"/>
    <w:rsid w:val="002B7E51"/>
    <w:rsid w:val="002E2EE4"/>
    <w:rsid w:val="002F4142"/>
    <w:rsid w:val="002F44EA"/>
    <w:rsid w:val="003023D2"/>
    <w:rsid w:val="00305C47"/>
    <w:rsid w:val="00306D1B"/>
    <w:rsid w:val="0033376B"/>
    <w:rsid w:val="00335DC6"/>
    <w:rsid w:val="00345668"/>
    <w:rsid w:val="00375570"/>
    <w:rsid w:val="003A2D68"/>
    <w:rsid w:val="003A57D9"/>
    <w:rsid w:val="003B0845"/>
    <w:rsid w:val="003D23E2"/>
    <w:rsid w:val="003D35AC"/>
    <w:rsid w:val="003D7A29"/>
    <w:rsid w:val="004060D1"/>
    <w:rsid w:val="004158AA"/>
    <w:rsid w:val="004328B2"/>
    <w:rsid w:val="00440B36"/>
    <w:rsid w:val="00460ECC"/>
    <w:rsid w:val="00472FBD"/>
    <w:rsid w:val="00482611"/>
    <w:rsid w:val="00482D3D"/>
    <w:rsid w:val="00483476"/>
    <w:rsid w:val="00497B68"/>
    <w:rsid w:val="004A65A9"/>
    <w:rsid w:val="004B3F7F"/>
    <w:rsid w:val="004F3742"/>
    <w:rsid w:val="004F6E90"/>
    <w:rsid w:val="00501E76"/>
    <w:rsid w:val="00514529"/>
    <w:rsid w:val="00536779"/>
    <w:rsid w:val="00542F15"/>
    <w:rsid w:val="0055514B"/>
    <w:rsid w:val="00555375"/>
    <w:rsid w:val="00561238"/>
    <w:rsid w:val="005723FC"/>
    <w:rsid w:val="00575CA2"/>
    <w:rsid w:val="00582619"/>
    <w:rsid w:val="005877BB"/>
    <w:rsid w:val="005C00C5"/>
    <w:rsid w:val="005E5797"/>
    <w:rsid w:val="005E6A59"/>
    <w:rsid w:val="005F09B3"/>
    <w:rsid w:val="0060150A"/>
    <w:rsid w:val="006234A4"/>
    <w:rsid w:val="00634376"/>
    <w:rsid w:val="00644C3A"/>
    <w:rsid w:val="00664E5A"/>
    <w:rsid w:val="006B12F9"/>
    <w:rsid w:val="006C678D"/>
    <w:rsid w:val="006D499F"/>
    <w:rsid w:val="006D4A86"/>
    <w:rsid w:val="006E1533"/>
    <w:rsid w:val="006F0FAC"/>
    <w:rsid w:val="006F402B"/>
    <w:rsid w:val="00703122"/>
    <w:rsid w:val="00711966"/>
    <w:rsid w:val="007247B1"/>
    <w:rsid w:val="0073172B"/>
    <w:rsid w:val="00736D52"/>
    <w:rsid w:val="0073782D"/>
    <w:rsid w:val="0075097E"/>
    <w:rsid w:val="00754862"/>
    <w:rsid w:val="00756326"/>
    <w:rsid w:val="007751E2"/>
    <w:rsid w:val="0079616C"/>
    <w:rsid w:val="007C0B26"/>
    <w:rsid w:val="007C1DBC"/>
    <w:rsid w:val="007F1EFF"/>
    <w:rsid w:val="00862A78"/>
    <w:rsid w:val="00867C96"/>
    <w:rsid w:val="00893C40"/>
    <w:rsid w:val="00897AC4"/>
    <w:rsid w:val="00897F6D"/>
    <w:rsid w:val="008A3BFC"/>
    <w:rsid w:val="008C7C78"/>
    <w:rsid w:val="008E123F"/>
    <w:rsid w:val="008F5AC4"/>
    <w:rsid w:val="00901260"/>
    <w:rsid w:val="00901AFA"/>
    <w:rsid w:val="00927D47"/>
    <w:rsid w:val="0093139B"/>
    <w:rsid w:val="009317B1"/>
    <w:rsid w:val="00950302"/>
    <w:rsid w:val="00965A2C"/>
    <w:rsid w:val="00973209"/>
    <w:rsid w:val="009736E6"/>
    <w:rsid w:val="009765EE"/>
    <w:rsid w:val="0098049F"/>
    <w:rsid w:val="00986932"/>
    <w:rsid w:val="009907AD"/>
    <w:rsid w:val="009943B3"/>
    <w:rsid w:val="009A46D8"/>
    <w:rsid w:val="009B0B56"/>
    <w:rsid w:val="009B2CD7"/>
    <w:rsid w:val="009B5269"/>
    <w:rsid w:val="009C539E"/>
    <w:rsid w:val="009C5B02"/>
    <w:rsid w:val="009D262A"/>
    <w:rsid w:val="009D2C15"/>
    <w:rsid w:val="009E0BED"/>
    <w:rsid w:val="009E7A40"/>
    <w:rsid w:val="00A24D31"/>
    <w:rsid w:val="00A31202"/>
    <w:rsid w:val="00A57E3B"/>
    <w:rsid w:val="00A62C61"/>
    <w:rsid w:val="00A64B2E"/>
    <w:rsid w:val="00A64FC7"/>
    <w:rsid w:val="00A74374"/>
    <w:rsid w:val="00AA2113"/>
    <w:rsid w:val="00AC6BC0"/>
    <w:rsid w:val="00AC7503"/>
    <w:rsid w:val="00AD77AB"/>
    <w:rsid w:val="00AF4C72"/>
    <w:rsid w:val="00B016A5"/>
    <w:rsid w:val="00B05B8E"/>
    <w:rsid w:val="00B15683"/>
    <w:rsid w:val="00B17DAA"/>
    <w:rsid w:val="00B30F9D"/>
    <w:rsid w:val="00B90848"/>
    <w:rsid w:val="00BA6763"/>
    <w:rsid w:val="00BB1B91"/>
    <w:rsid w:val="00BD2013"/>
    <w:rsid w:val="00BE4795"/>
    <w:rsid w:val="00BE69A1"/>
    <w:rsid w:val="00BF1EF8"/>
    <w:rsid w:val="00BF6607"/>
    <w:rsid w:val="00C154DF"/>
    <w:rsid w:val="00C22F74"/>
    <w:rsid w:val="00C32D71"/>
    <w:rsid w:val="00C3352A"/>
    <w:rsid w:val="00C342D5"/>
    <w:rsid w:val="00C448CC"/>
    <w:rsid w:val="00C471AB"/>
    <w:rsid w:val="00C53956"/>
    <w:rsid w:val="00C57857"/>
    <w:rsid w:val="00C651E2"/>
    <w:rsid w:val="00C913F5"/>
    <w:rsid w:val="00C953DB"/>
    <w:rsid w:val="00CA5F4C"/>
    <w:rsid w:val="00CD0CFB"/>
    <w:rsid w:val="00CF3501"/>
    <w:rsid w:val="00D11FFE"/>
    <w:rsid w:val="00D3575A"/>
    <w:rsid w:val="00D56B25"/>
    <w:rsid w:val="00D86FA1"/>
    <w:rsid w:val="00DA4877"/>
    <w:rsid w:val="00DA744E"/>
    <w:rsid w:val="00DB7122"/>
    <w:rsid w:val="00DD7AF4"/>
    <w:rsid w:val="00DF0CDF"/>
    <w:rsid w:val="00E0429B"/>
    <w:rsid w:val="00E12452"/>
    <w:rsid w:val="00E31E2E"/>
    <w:rsid w:val="00E33677"/>
    <w:rsid w:val="00E36004"/>
    <w:rsid w:val="00E5033B"/>
    <w:rsid w:val="00E50A5B"/>
    <w:rsid w:val="00E65BF0"/>
    <w:rsid w:val="00E959C9"/>
    <w:rsid w:val="00EA308C"/>
    <w:rsid w:val="00EA69EF"/>
    <w:rsid w:val="00EC3F97"/>
    <w:rsid w:val="00ED0C39"/>
    <w:rsid w:val="00ED1927"/>
    <w:rsid w:val="00ED4E6B"/>
    <w:rsid w:val="00F0622C"/>
    <w:rsid w:val="00F11C64"/>
    <w:rsid w:val="00F12538"/>
    <w:rsid w:val="00F175F5"/>
    <w:rsid w:val="00F41912"/>
    <w:rsid w:val="00F7161C"/>
    <w:rsid w:val="00F81BF6"/>
    <w:rsid w:val="00F92D10"/>
    <w:rsid w:val="00FA50BA"/>
    <w:rsid w:val="00FC2509"/>
    <w:rsid w:val="00FD5541"/>
    <w:rsid w:val="00FE0ABD"/>
    <w:rsid w:val="00FE2DE4"/>
    <w:rsid w:val="00FF1A65"/>
    <w:rsid w:val="00FF7CE2"/>
    <w:rsid w:val="03632E63"/>
    <w:rsid w:val="040536E7"/>
    <w:rsid w:val="1B1F66D9"/>
    <w:rsid w:val="21CA0A0F"/>
    <w:rsid w:val="29182F17"/>
    <w:rsid w:val="34692E38"/>
    <w:rsid w:val="35B531FA"/>
    <w:rsid w:val="3AA7566B"/>
    <w:rsid w:val="3E4348F4"/>
    <w:rsid w:val="441A2032"/>
    <w:rsid w:val="48CC6B64"/>
    <w:rsid w:val="63D9651E"/>
    <w:rsid w:val="659E5998"/>
    <w:rsid w:val="68232796"/>
    <w:rsid w:val="79216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 w:qFormat="1"/>
    <w:lsdException w:name="toc 2" w:semiHidden="0" w:uiPriority="39" w:unhideWhenUsed="0" w:qFormat="1"/>
    <w:lsdException w:name="toc 3" w:semiHidden="0" w:uiPriority="39" w:qFormat="1"/>
    <w:lsdException w:name="toc 4" w:semiHidden="0" w:uiPriority="39" w:qFormat="1"/>
    <w:lsdException w:name="toc 5" w:semiHidden="0" w:uiPriority="39" w:qFormat="1"/>
    <w:lsdException w:name="toc 6" w:semiHidden="0" w:uiPriority="39" w:qFormat="1"/>
    <w:lsdException w:name="toc 7" w:semiHidden="0" w:uiPriority="39" w:qFormat="1"/>
    <w:lsdException w:name="toc 8" w:semiHidden="0" w:uiPriority="39" w:qFormat="1"/>
    <w:lsdException w:name="toc 9" w:semiHidden="0" w:uiPriority="39" w:qFormat="1"/>
    <w:lsdException w:name="Normal Indent" w:uiPriority="0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Body Text Indent" w:semiHidden="0" w:uiPriority="0" w:qFormat="1"/>
    <w:lsdException w:name="Subtitle" w:semiHidden="0" w:uiPriority="11" w:unhideWhenUsed="0" w:qFormat="1"/>
    <w:lsdException w:name="Date" w:semiHidden="0" w:unhideWhenUsed="0" w:qFormat="1"/>
    <w:lsdException w:name="Body Text Indent 2" w:qFormat="1"/>
    <w:lsdException w:name="Hyperlink" w:semiHidden="0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Plain Text" w:semiHidden="0" w:uiPriority="0" w:unhideWhenUsed="0" w:qFormat="1"/>
    <w:lsdException w:name="Normal (Web)" w:semiHidden="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7B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7247B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7247B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7247B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rsid w:val="007247B1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877BB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877BB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uiPriority w:val="39"/>
    <w:unhideWhenUsed/>
    <w:qFormat/>
    <w:rsid w:val="007247B1"/>
    <w:pPr>
      <w:ind w:left="1260"/>
      <w:jc w:val="left"/>
    </w:pPr>
    <w:rPr>
      <w:rFonts w:asciiTheme="minorHAnsi" w:hAnsiTheme="minorHAnsi"/>
      <w:sz w:val="18"/>
      <w:szCs w:val="18"/>
    </w:rPr>
  </w:style>
  <w:style w:type="paragraph" w:styleId="a3">
    <w:name w:val="Document Map"/>
    <w:basedOn w:val="a"/>
    <w:link w:val="Char"/>
    <w:uiPriority w:val="99"/>
    <w:semiHidden/>
    <w:unhideWhenUsed/>
    <w:qFormat/>
    <w:rsid w:val="007247B1"/>
    <w:rPr>
      <w:rFonts w:ascii="宋体"/>
      <w:sz w:val="18"/>
      <w:szCs w:val="18"/>
    </w:rPr>
  </w:style>
  <w:style w:type="paragraph" w:styleId="a4">
    <w:name w:val="Body Text"/>
    <w:basedOn w:val="a"/>
    <w:link w:val="Char0"/>
    <w:qFormat/>
    <w:rsid w:val="007247B1"/>
    <w:pPr>
      <w:jc w:val="center"/>
    </w:pPr>
    <w:rPr>
      <w:sz w:val="28"/>
    </w:rPr>
  </w:style>
  <w:style w:type="paragraph" w:styleId="a5">
    <w:name w:val="Body Text Indent"/>
    <w:basedOn w:val="a"/>
    <w:link w:val="Char1"/>
    <w:unhideWhenUsed/>
    <w:qFormat/>
    <w:rsid w:val="007247B1"/>
    <w:pPr>
      <w:spacing w:after="120"/>
      <w:ind w:leftChars="200" w:left="420"/>
    </w:pPr>
  </w:style>
  <w:style w:type="paragraph" w:styleId="50">
    <w:name w:val="toc 5"/>
    <w:basedOn w:val="a"/>
    <w:next w:val="a"/>
    <w:uiPriority w:val="39"/>
    <w:unhideWhenUsed/>
    <w:qFormat/>
    <w:rsid w:val="007247B1"/>
    <w:pPr>
      <w:ind w:left="840"/>
      <w:jc w:val="left"/>
    </w:pPr>
    <w:rPr>
      <w:rFonts w:asciiTheme="minorHAnsi" w:hAnsiTheme="minorHAnsi"/>
      <w:sz w:val="18"/>
      <w:szCs w:val="18"/>
    </w:rPr>
  </w:style>
  <w:style w:type="paragraph" w:styleId="30">
    <w:name w:val="toc 3"/>
    <w:basedOn w:val="a"/>
    <w:next w:val="a"/>
    <w:uiPriority w:val="39"/>
    <w:unhideWhenUsed/>
    <w:qFormat/>
    <w:rsid w:val="007247B1"/>
    <w:pPr>
      <w:ind w:left="420"/>
      <w:jc w:val="left"/>
    </w:pPr>
    <w:rPr>
      <w:rFonts w:asciiTheme="minorHAnsi" w:hAnsiTheme="minorHAnsi"/>
      <w:i/>
      <w:iCs/>
      <w:sz w:val="20"/>
      <w:szCs w:val="20"/>
    </w:rPr>
  </w:style>
  <w:style w:type="paragraph" w:styleId="a6">
    <w:name w:val="Plain Text"/>
    <w:basedOn w:val="a"/>
    <w:link w:val="Char2"/>
    <w:qFormat/>
    <w:rsid w:val="007247B1"/>
    <w:rPr>
      <w:rFonts w:ascii="宋体" w:hAnsi="Courier New"/>
      <w:szCs w:val="20"/>
    </w:rPr>
  </w:style>
  <w:style w:type="paragraph" w:styleId="8">
    <w:name w:val="toc 8"/>
    <w:basedOn w:val="a"/>
    <w:next w:val="a"/>
    <w:uiPriority w:val="39"/>
    <w:unhideWhenUsed/>
    <w:qFormat/>
    <w:rsid w:val="007247B1"/>
    <w:pPr>
      <w:ind w:left="1470"/>
      <w:jc w:val="left"/>
    </w:pPr>
    <w:rPr>
      <w:rFonts w:asciiTheme="minorHAnsi" w:hAnsiTheme="minorHAnsi"/>
      <w:sz w:val="18"/>
      <w:szCs w:val="18"/>
    </w:rPr>
  </w:style>
  <w:style w:type="paragraph" w:styleId="a7">
    <w:name w:val="Date"/>
    <w:basedOn w:val="a"/>
    <w:next w:val="a"/>
    <w:link w:val="Char3"/>
    <w:uiPriority w:val="99"/>
    <w:qFormat/>
    <w:rsid w:val="007247B1"/>
    <w:pPr>
      <w:ind w:leftChars="2500" w:left="100"/>
    </w:pPr>
    <w:rPr>
      <w:rFonts w:ascii="宋体"/>
      <w:b/>
      <w:bCs/>
      <w:snapToGrid w:val="0"/>
      <w:kern w:val="0"/>
      <w:sz w:val="52"/>
    </w:rPr>
  </w:style>
  <w:style w:type="paragraph" w:styleId="20">
    <w:name w:val="Body Text Indent 2"/>
    <w:basedOn w:val="a"/>
    <w:link w:val="2Char0"/>
    <w:uiPriority w:val="99"/>
    <w:semiHidden/>
    <w:unhideWhenUsed/>
    <w:qFormat/>
    <w:rsid w:val="007247B1"/>
    <w:pPr>
      <w:spacing w:after="120" w:line="480" w:lineRule="auto"/>
      <w:ind w:leftChars="200" w:left="420"/>
    </w:pPr>
  </w:style>
  <w:style w:type="paragraph" w:styleId="a8">
    <w:name w:val="Balloon Text"/>
    <w:basedOn w:val="a"/>
    <w:link w:val="Char4"/>
    <w:uiPriority w:val="99"/>
    <w:unhideWhenUsed/>
    <w:qFormat/>
    <w:rsid w:val="007247B1"/>
    <w:rPr>
      <w:sz w:val="18"/>
      <w:szCs w:val="18"/>
    </w:rPr>
  </w:style>
  <w:style w:type="paragraph" w:styleId="a9">
    <w:name w:val="footer"/>
    <w:basedOn w:val="a"/>
    <w:link w:val="Char5"/>
    <w:uiPriority w:val="99"/>
    <w:unhideWhenUsed/>
    <w:qFormat/>
    <w:rsid w:val="007247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a">
    <w:name w:val="header"/>
    <w:basedOn w:val="a"/>
    <w:link w:val="Char6"/>
    <w:uiPriority w:val="99"/>
    <w:unhideWhenUsed/>
    <w:qFormat/>
    <w:rsid w:val="007247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10">
    <w:name w:val="toc 1"/>
    <w:basedOn w:val="a"/>
    <w:next w:val="a"/>
    <w:uiPriority w:val="39"/>
    <w:qFormat/>
    <w:rsid w:val="007247B1"/>
    <w:pPr>
      <w:tabs>
        <w:tab w:val="right" w:leader="dot" w:pos="9060"/>
      </w:tabs>
      <w:spacing w:before="120" w:after="120"/>
      <w:jc w:val="left"/>
    </w:pPr>
    <w:rPr>
      <w:rFonts w:ascii="黑体" w:eastAsia="黑体" w:hAnsi="黑体"/>
      <w:b/>
      <w:bCs/>
      <w:caps/>
      <w:sz w:val="20"/>
      <w:szCs w:val="20"/>
    </w:rPr>
  </w:style>
  <w:style w:type="paragraph" w:styleId="40">
    <w:name w:val="toc 4"/>
    <w:basedOn w:val="a"/>
    <w:next w:val="a"/>
    <w:uiPriority w:val="39"/>
    <w:unhideWhenUsed/>
    <w:qFormat/>
    <w:rsid w:val="007247B1"/>
    <w:pPr>
      <w:ind w:left="630"/>
      <w:jc w:val="left"/>
    </w:pPr>
    <w:rPr>
      <w:rFonts w:asciiTheme="minorHAnsi" w:hAnsiTheme="minorHAnsi"/>
      <w:sz w:val="18"/>
      <w:szCs w:val="18"/>
    </w:rPr>
  </w:style>
  <w:style w:type="paragraph" w:styleId="60">
    <w:name w:val="toc 6"/>
    <w:basedOn w:val="a"/>
    <w:next w:val="a"/>
    <w:uiPriority w:val="39"/>
    <w:unhideWhenUsed/>
    <w:qFormat/>
    <w:rsid w:val="007247B1"/>
    <w:pPr>
      <w:ind w:left="1050"/>
      <w:jc w:val="left"/>
    </w:pPr>
    <w:rPr>
      <w:rFonts w:asciiTheme="minorHAnsi" w:hAnsiTheme="minorHAnsi"/>
      <w:sz w:val="18"/>
      <w:szCs w:val="18"/>
    </w:rPr>
  </w:style>
  <w:style w:type="paragraph" w:styleId="21">
    <w:name w:val="toc 2"/>
    <w:basedOn w:val="a"/>
    <w:next w:val="a"/>
    <w:uiPriority w:val="39"/>
    <w:qFormat/>
    <w:rsid w:val="007247B1"/>
    <w:pPr>
      <w:ind w:left="210"/>
      <w:jc w:val="left"/>
    </w:pPr>
    <w:rPr>
      <w:rFonts w:asciiTheme="minorHAnsi" w:hAnsiTheme="minorHAnsi"/>
      <w:smallCaps/>
      <w:sz w:val="20"/>
      <w:szCs w:val="20"/>
    </w:rPr>
  </w:style>
  <w:style w:type="paragraph" w:styleId="9">
    <w:name w:val="toc 9"/>
    <w:basedOn w:val="a"/>
    <w:next w:val="a"/>
    <w:uiPriority w:val="39"/>
    <w:unhideWhenUsed/>
    <w:qFormat/>
    <w:rsid w:val="007247B1"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ab">
    <w:name w:val="Normal (Web)"/>
    <w:basedOn w:val="a"/>
    <w:uiPriority w:val="99"/>
    <w:qFormat/>
    <w:rsid w:val="007247B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c">
    <w:name w:val="Table Grid"/>
    <w:basedOn w:val="a1"/>
    <w:qFormat/>
    <w:rsid w:val="007247B1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basedOn w:val="a0"/>
    <w:qFormat/>
    <w:rsid w:val="007247B1"/>
  </w:style>
  <w:style w:type="character" w:styleId="ae">
    <w:name w:val="Hyperlink"/>
    <w:basedOn w:val="a0"/>
    <w:uiPriority w:val="99"/>
    <w:qFormat/>
    <w:rsid w:val="007247B1"/>
    <w:rPr>
      <w:color w:val="0000FF"/>
      <w:u w:val="single"/>
    </w:rPr>
  </w:style>
  <w:style w:type="character" w:customStyle="1" w:styleId="Char6">
    <w:name w:val="页眉 Char"/>
    <w:basedOn w:val="a0"/>
    <w:link w:val="aa"/>
    <w:uiPriority w:val="99"/>
    <w:qFormat/>
    <w:rsid w:val="007247B1"/>
    <w:rPr>
      <w:sz w:val="18"/>
      <w:szCs w:val="18"/>
    </w:rPr>
  </w:style>
  <w:style w:type="character" w:customStyle="1" w:styleId="Char5">
    <w:name w:val="页脚 Char"/>
    <w:basedOn w:val="a0"/>
    <w:link w:val="a9"/>
    <w:uiPriority w:val="99"/>
    <w:qFormat/>
    <w:rsid w:val="007247B1"/>
    <w:rPr>
      <w:sz w:val="18"/>
      <w:szCs w:val="18"/>
    </w:rPr>
  </w:style>
  <w:style w:type="character" w:customStyle="1" w:styleId="Char4">
    <w:name w:val="批注框文本 Char"/>
    <w:basedOn w:val="a0"/>
    <w:link w:val="a8"/>
    <w:uiPriority w:val="99"/>
    <w:qFormat/>
    <w:rsid w:val="007247B1"/>
    <w:rPr>
      <w:rFonts w:ascii="Times New Roman" w:eastAsia="宋体" w:hAnsi="Times New Roman" w:cs="Times New Roman"/>
      <w:sz w:val="18"/>
      <w:szCs w:val="18"/>
    </w:rPr>
  </w:style>
  <w:style w:type="paragraph" w:customStyle="1" w:styleId="15">
    <w:name w:val="样式 小四 行距: 1.5 倍行距"/>
    <w:basedOn w:val="a"/>
    <w:qFormat/>
    <w:rsid w:val="007247B1"/>
    <w:pPr>
      <w:spacing w:line="400" w:lineRule="exact"/>
      <w:ind w:firstLineChars="200" w:firstLine="480"/>
    </w:pPr>
    <w:rPr>
      <w:rFonts w:ascii="宋体" w:cs="宋体"/>
      <w:kern w:val="0"/>
      <w:sz w:val="24"/>
      <w:szCs w:val="20"/>
    </w:rPr>
  </w:style>
  <w:style w:type="paragraph" w:customStyle="1" w:styleId="31">
    <w:name w:val="样式 标题 3 + 小四"/>
    <w:basedOn w:val="3"/>
    <w:qFormat/>
    <w:rsid w:val="007247B1"/>
    <w:pPr>
      <w:spacing w:before="0" w:after="0" w:line="415" w:lineRule="auto"/>
    </w:pPr>
    <w:rPr>
      <w:rFonts w:ascii="宋体"/>
      <w:kern w:val="0"/>
      <w:sz w:val="24"/>
    </w:rPr>
  </w:style>
  <w:style w:type="character" w:customStyle="1" w:styleId="3Char">
    <w:name w:val="标题 3 Char"/>
    <w:basedOn w:val="a0"/>
    <w:link w:val="3"/>
    <w:uiPriority w:val="9"/>
    <w:qFormat/>
    <w:rsid w:val="007247B1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Char3">
    <w:name w:val="日期 Char"/>
    <w:basedOn w:val="a0"/>
    <w:link w:val="a7"/>
    <w:uiPriority w:val="99"/>
    <w:qFormat/>
    <w:rsid w:val="007247B1"/>
    <w:rPr>
      <w:rFonts w:ascii="宋体" w:eastAsia="宋体" w:hAnsi="Times New Roman" w:cs="Times New Roman"/>
      <w:b/>
      <w:bCs/>
      <w:snapToGrid w:val="0"/>
      <w:kern w:val="0"/>
      <w:sz w:val="52"/>
      <w:szCs w:val="24"/>
    </w:rPr>
  </w:style>
  <w:style w:type="character" w:customStyle="1" w:styleId="1Char">
    <w:name w:val="标题 1 Char"/>
    <w:basedOn w:val="a0"/>
    <w:link w:val="1"/>
    <w:qFormat/>
    <w:rsid w:val="007247B1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0">
    <w:name w:val="正文文本 Char"/>
    <w:basedOn w:val="a0"/>
    <w:link w:val="a4"/>
    <w:qFormat/>
    <w:rsid w:val="007247B1"/>
    <w:rPr>
      <w:rFonts w:ascii="Times New Roman" w:eastAsia="宋体" w:hAnsi="Times New Roman" w:cs="Times New Roman"/>
      <w:sz w:val="28"/>
      <w:szCs w:val="24"/>
    </w:rPr>
  </w:style>
  <w:style w:type="paragraph" w:styleId="af">
    <w:name w:val="List Paragraph"/>
    <w:basedOn w:val="a"/>
    <w:uiPriority w:val="34"/>
    <w:qFormat/>
    <w:rsid w:val="007247B1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qFormat/>
    <w:rsid w:val="007247B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4Char">
    <w:name w:val="标题 4 Char"/>
    <w:basedOn w:val="a0"/>
    <w:link w:val="4"/>
    <w:qFormat/>
    <w:rsid w:val="007247B1"/>
    <w:rPr>
      <w:rFonts w:ascii="Cambria" w:eastAsia="宋体" w:hAnsi="Cambria" w:cs="Times New Roman"/>
      <w:b/>
      <w:bCs/>
      <w:sz w:val="28"/>
      <w:szCs w:val="28"/>
    </w:rPr>
  </w:style>
  <w:style w:type="character" w:customStyle="1" w:styleId="Char2">
    <w:name w:val="纯文本 Char"/>
    <w:basedOn w:val="a0"/>
    <w:link w:val="a6"/>
    <w:qFormat/>
    <w:rsid w:val="007247B1"/>
    <w:rPr>
      <w:rFonts w:ascii="宋体" w:eastAsia="宋体" w:hAnsi="Courier New" w:cs="Times New Roman"/>
      <w:szCs w:val="20"/>
    </w:rPr>
  </w:style>
  <w:style w:type="character" w:customStyle="1" w:styleId="Char1">
    <w:name w:val="正文文本缩进 Char"/>
    <w:basedOn w:val="a0"/>
    <w:link w:val="a5"/>
    <w:qFormat/>
    <w:rsid w:val="007247B1"/>
    <w:rPr>
      <w:rFonts w:ascii="Times New Roman" w:eastAsia="宋体" w:hAnsi="Times New Roman" w:cs="Times New Roman"/>
      <w:szCs w:val="24"/>
    </w:rPr>
  </w:style>
  <w:style w:type="paragraph" w:customStyle="1" w:styleId="Char1CharCharChar">
    <w:name w:val="Char1 Char Char Char"/>
    <w:basedOn w:val="a"/>
    <w:qFormat/>
    <w:rsid w:val="007247B1"/>
    <w:rPr>
      <w:rFonts w:ascii="Tahoma" w:hAnsi="Tahoma"/>
      <w:sz w:val="24"/>
      <w:szCs w:val="20"/>
    </w:rPr>
  </w:style>
  <w:style w:type="character" w:customStyle="1" w:styleId="Char">
    <w:name w:val="文档结构图 Char"/>
    <w:basedOn w:val="a0"/>
    <w:link w:val="a3"/>
    <w:uiPriority w:val="99"/>
    <w:semiHidden/>
    <w:qFormat/>
    <w:rsid w:val="007247B1"/>
    <w:rPr>
      <w:rFonts w:ascii="宋体" w:eastAsia="宋体" w:hAnsi="Times New Roman" w:cs="Times New Roman"/>
      <w:sz w:val="18"/>
      <w:szCs w:val="18"/>
    </w:rPr>
  </w:style>
  <w:style w:type="character" w:customStyle="1" w:styleId="2Char0">
    <w:name w:val="正文文本缩进 2 Char"/>
    <w:basedOn w:val="a0"/>
    <w:link w:val="20"/>
    <w:uiPriority w:val="99"/>
    <w:semiHidden/>
    <w:qFormat/>
    <w:rsid w:val="007247B1"/>
    <w:rPr>
      <w:rFonts w:ascii="Times New Roman" w:eastAsia="宋体" w:hAnsi="Times New Roman" w:cs="Times New Roman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rsid w:val="007247B1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247B1"/>
    <w:rPr>
      <w:rFonts w:ascii="宋体" w:hAnsi="宋体" w:cs="宋体"/>
      <w:lang w:val="zh-CN" w:bidi="zh-CN"/>
    </w:rPr>
  </w:style>
  <w:style w:type="numbering" w:customStyle="1" w:styleId="11">
    <w:name w:val="无列表1"/>
    <w:next w:val="a2"/>
    <w:uiPriority w:val="99"/>
    <w:semiHidden/>
    <w:unhideWhenUsed/>
    <w:rsid w:val="007751E2"/>
  </w:style>
  <w:style w:type="table" w:customStyle="1" w:styleId="TableNormal">
    <w:name w:val="Table Normal"/>
    <w:uiPriority w:val="2"/>
    <w:semiHidden/>
    <w:unhideWhenUsed/>
    <w:qFormat/>
    <w:rsid w:val="007751E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FollowedHyperlink"/>
    <w:rsid w:val="00986932"/>
    <w:rPr>
      <w:color w:val="800080"/>
      <w:u w:val="single"/>
    </w:rPr>
  </w:style>
  <w:style w:type="character" w:styleId="af1">
    <w:name w:val="footnote reference"/>
    <w:uiPriority w:val="99"/>
    <w:unhideWhenUsed/>
    <w:rsid w:val="00986932"/>
    <w:rPr>
      <w:vertAlign w:val="superscript"/>
    </w:rPr>
  </w:style>
  <w:style w:type="character" w:customStyle="1" w:styleId="Char7">
    <w:name w:val="脚注文本 Char"/>
    <w:link w:val="af2"/>
    <w:uiPriority w:val="99"/>
    <w:rsid w:val="00986932"/>
    <w:rPr>
      <w:rFonts w:ascii="Calibri" w:hAnsi="Calibri"/>
      <w:kern w:val="2"/>
      <w:sz w:val="18"/>
      <w:szCs w:val="18"/>
    </w:rPr>
  </w:style>
  <w:style w:type="character" w:customStyle="1" w:styleId="Char8">
    <w:name w:val="无间隔 Char"/>
    <w:link w:val="af3"/>
    <w:uiPriority w:val="1"/>
    <w:rsid w:val="00986932"/>
    <w:rPr>
      <w:rFonts w:ascii="Calibri" w:hAnsi="Calibri"/>
      <w:sz w:val="22"/>
      <w:szCs w:val="22"/>
    </w:rPr>
  </w:style>
  <w:style w:type="paragraph" w:styleId="af4">
    <w:name w:val="Normal Indent"/>
    <w:basedOn w:val="a"/>
    <w:rsid w:val="00986932"/>
    <w:pPr>
      <w:spacing w:line="300" w:lineRule="auto"/>
      <w:ind w:firstLine="420"/>
    </w:pPr>
    <w:rPr>
      <w:sz w:val="24"/>
      <w:szCs w:val="20"/>
    </w:rPr>
  </w:style>
  <w:style w:type="paragraph" w:styleId="af2">
    <w:name w:val="footnote text"/>
    <w:basedOn w:val="a"/>
    <w:link w:val="Char7"/>
    <w:uiPriority w:val="99"/>
    <w:unhideWhenUsed/>
    <w:rsid w:val="00986932"/>
    <w:pPr>
      <w:snapToGrid w:val="0"/>
      <w:jc w:val="left"/>
    </w:pPr>
    <w:rPr>
      <w:rFonts w:ascii="Calibri" w:eastAsiaTheme="minorEastAsia" w:hAnsi="Calibri" w:cstheme="minorBidi"/>
      <w:sz w:val="18"/>
      <w:szCs w:val="18"/>
    </w:rPr>
  </w:style>
  <w:style w:type="character" w:customStyle="1" w:styleId="Char10">
    <w:name w:val="脚注文本 Char1"/>
    <w:basedOn w:val="a0"/>
    <w:uiPriority w:val="99"/>
    <w:semiHidden/>
    <w:rsid w:val="00986932"/>
    <w:rPr>
      <w:rFonts w:ascii="Times New Roman" w:eastAsia="宋体" w:hAnsi="Times New Roman" w:cs="Times New Roman"/>
      <w:kern w:val="2"/>
      <w:sz w:val="18"/>
      <w:szCs w:val="18"/>
    </w:rPr>
  </w:style>
  <w:style w:type="paragraph" w:styleId="af3">
    <w:name w:val="No Spacing"/>
    <w:link w:val="Char8"/>
    <w:uiPriority w:val="1"/>
    <w:qFormat/>
    <w:rsid w:val="00986932"/>
    <w:rPr>
      <w:rFonts w:ascii="Calibri" w:hAnsi="Calibri"/>
      <w:sz w:val="22"/>
      <w:szCs w:val="22"/>
    </w:rPr>
  </w:style>
  <w:style w:type="paragraph" w:styleId="TOC">
    <w:name w:val="TOC Heading"/>
    <w:basedOn w:val="1"/>
    <w:next w:val="a"/>
    <w:uiPriority w:val="39"/>
    <w:qFormat/>
    <w:rsid w:val="00986932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Default">
    <w:name w:val="Default"/>
    <w:rsid w:val="00C53956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styleId="af5">
    <w:name w:val="annotation reference"/>
    <w:basedOn w:val="a0"/>
    <w:uiPriority w:val="99"/>
    <w:semiHidden/>
    <w:unhideWhenUsed/>
    <w:rsid w:val="00C53956"/>
    <w:rPr>
      <w:sz w:val="21"/>
      <w:szCs w:val="21"/>
    </w:rPr>
  </w:style>
  <w:style w:type="paragraph" w:styleId="af6">
    <w:name w:val="annotation text"/>
    <w:basedOn w:val="a"/>
    <w:link w:val="Char9"/>
    <w:uiPriority w:val="99"/>
    <w:semiHidden/>
    <w:unhideWhenUsed/>
    <w:rsid w:val="00C53956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Char9">
    <w:name w:val="批注文字 Char"/>
    <w:basedOn w:val="a0"/>
    <w:link w:val="af6"/>
    <w:uiPriority w:val="99"/>
    <w:semiHidden/>
    <w:rsid w:val="00C53956"/>
    <w:rPr>
      <w:kern w:val="2"/>
      <w:sz w:val="21"/>
      <w:szCs w:val="22"/>
    </w:rPr>
  </w:style>
  <w:style w:type="paragraph" w:styleId="af7">
    <w:name w:val="annotation subject"/>
    <w:basedOn w:val="af6"/>
    <w:next w:val="af6"/>
    <w:link w:val="Chara"/>
    <w:uiPriority w:val="99"/>
    <w:semiHidden/>
    <w:unhideWhenUsed/>
    <w:rsid w:val="00C53956"/>
    <w:rPr>
      <w:b/>
      <w:bCs/>
    </w:rPr>
  </w:style>
  <w:style w:type="character" w:customStyle="1" w:styleId="Chara">
    <w:name w:val="批注主题 Char"/>
    <w:basedOn w:val="Char9"/>
    <w:link w:val="af7"/>
    <w:uiPriority w:val="99"/>
    <w:semiHidden/>
    <w:rsid w:val="00C53956"/>
    <w:rPr>
      <w:b/>
      <w:bCs/>
      <w:kern w:val="2"/>
      <w:sz w:val="21"/>
      <w:szCs w:val="22"/>
    </w:rPr>
  </w:style>
  <w:style w:type="table" w:customStyle="1" w:styleId="12">
    <w:name w:val="网格型1"/>
    <w:basedOn w:val="a1"/>
    <w:next w:val="ac"/>
    <w:rsid w:val="00C539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网格型2"/>
    <w:basedOn w:val="a1"/>
    <w:next w:val="ac"/>
    <w:rsid w:val="00C539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Char">
    <w:name w:val="标题 5 Char"/>
    <w:basedOn w:val="a0"/>
    <w:link w:val="5"/>
    <w:uiPriority w:val="9"/>
    <w:semiHidden/>
    <w:rsid w:val="005877BB"/>
    <w:rPr>
      <w:rFonts w:ascii="Times New Roman" w:eastAsia="宋体" w:hAnsi="Times New Roman" w:cs="Times New Roman"/>
      <w:b/>
      <w:bCs/>
      <w:kern w:val="2"/>
      <w:sz w:val="28"/>
      <w:szCs w:val="28"/>
    </w:rPr>
  </w:style>
  <w:style w:type="character" w:customStyle="1" w:styleId="6Char">
    <w:name w:val="标题 6 Char"/>
    <w:basedOn w:val="a0"/>
    <w:link w:val="6"/>
    <w:uiPriority w:val="9"/>
    <w:semiHidden/>
    <w:rsid w:val="005877BB"/>
    <w:rPr>
      <w:rFonts w:asciiTheme="majorHAnsi" w:eastAsiaTheme="majorEastAsia" w:hAnsiTheme="majorHAnsi" w:cstheme="majorBidi"/>
      <w:b/>
      <w:bCs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66"/>
    <customShpInfo spid="_x0000_s2276"/>
    <customShpInfo spid="_x0000_s2278"/>
    <customShpInfo spid="_x0000_s2277"/>
    <customShpInfo spid="_x0000_s2280"/>
    <customShpInfo spid="_x0000_s2281"/>
    <customShpInfo spid="_x0000_s2282"/>
    <customShpInfo spid="_x0000_s2283"/>
    <customShpInfo spid="_x0000_s2279"/>
    <customShpInfo spid="_x0000_s2284"/>
    <customShpInfo spid="_x0000_s2286"/>
    <customShpInfo spid="_x0000_s2287"/>
    <customShpInfo spid="_x0000_s2288"/>
    <customShpInfo spid="_x0000_s2289"/>
    <customShpInfo spid="_x0000_s2290"/>
    <customShpInfo spid="_x0000_s2291"/>
    <customShpInfo spid="_x0000_s2285"/>
    <customShpInfo spid="_x0000_s2293"/>
    <customShpInfo spid="_x0000_s2294"/>
    <customShpInfo spid="_x0000_s2295"/>
    <customShpInfo spid="_x0000_s2296"/>
    <customShpInfo spid="_x0000_s2297"/>
    <customShpInfo spid="_x0000_s2298"/>
    <customShpInfo spid="_x0000_s2292"/>
    <customShpInfo spid="_x0000_s2299"/>
    <customShpInfo spid="_x0000_s2301"/>
    <customShpInfo spid="_x0000_s2302"/>
    <customShpInfo spid="_x0000_s2303"/>
    <customShpInfo spid="_x0000_s2304"/>
    <customShpInfo spid="_x0000_s2300"/>
    <customShpInfo spid="_x0000_s2306"/>
    <customShpInfo spid="_x0000_s2307"/>
    <customShpInfo spid="_x0000_s2308"/>
    <customShpInfo spid="_x0000_s2309"/>
    <customShpInfo spid="_x0000_s2305"/>
    <customShpInfo spid="_x0000_s2311"/>
    <customShpInfo spid="_x0000_s2312"/>
    <customShpInfo spid="_x0000_s2313"/>
    <customShpInfo spid="_x0000_s2314"/>
    <customShpInfo spid="_x0000_s2315"/>
    <customShpInfo spid="_x0000_s2316"/>
    <customShpInfo spid="_x0000_s2310"/>
    <customShpInfo spid="_x0000_s2318"/>
    <customShpInfo spid="_x0000_s2319"/>
    <customShpInfo spid="_x0000_s2320"/>
    <customShpInfo spid="_x0000_s2321"/>
    <customShpInfo spid="_x0000_s2322"/>
    <customShpInfo spid="_x0000_s2323"/>
    <customShpInfo spid="_x0000_s2317"/>
    <customShpInfo spid="_x0000_s2324"/>
    <customShpInfo spid="_x0000_s2326"/>
    <customShpInfo spid="_x0000_s2327"/>
    <customShpInfo spid="_x0000_s2328"/>
    <customShpInfo spid="_x0000_s2329"/>
    <customShpInfo spid="_x0000_s2330"/>
    <customShpInfo spid="_x0000_s2331"/>
    <customShpInfo spid="_x0000_s2325"/>
    <customShpInfo spid="_x0000_s2333"/>
    <customShpInfo spid="_x0000_s2334"/>
    <customShpInfo spid="_x0000_s2335"/>
    <customShpInfo spid="_x0000_s2336"/>
    <customShpInfo spid="_x0000_s2337"/>
    <customShpInfo spid="_x0000_s2338"/>
    <customShpInfo spid="_x0000_s2332"/>
    <customShpInfo spid="_x0000_s2340"/>
    <customShpInfo spid="_x0000_s2341"/>
    <customShpInfo spid="_x0000_s2342"/>
    <customShpInfo spid="_x0000_s2343"/>
    <customShpInfo spid="_x0000_s2344"/>
    <customShpInfo spid="_x0000_s2345"/>
    <customShpInfo spid="_x0000_s2339"/>
    <customShpInfo spid="_x0000_s2347"/>
    <customShpInfo spid="_x0000_s2348"/>
    <customShpInfo spid="_x0000_s2349"/>
    <customShpInfo spid="_x0000_s2350"/>
    <customShpInfo spid="_x0000_s2351"/>
    <customShpInfo spid="_x0000_s2352"/>
    <customShpInfo spid="_x0000_s2346"/>
    <customShpInfo spid="_x0000_s2354"/>
    <customShpInfo spid="_x0000_s2355"/>
    <customShpInfo spid="_x0000_s2356"/>
    <customShpInfo spid="_x0000_s2357"/>
    <customShpInfo spid="_x0000_s2358"/>
    <customShpInfo spid="_x0000_s2359"/>
    <customShpInfo spid="_x0000_s2353"/>
    <customShpInfo spid="_x0000_s2361"/>
    <customShpInfo spid="_x0000_s2362"/>
    <customShpInfo spid="_x0000_s2363"/>
    <customShpInfo spid="_x0000_s2364"/>
    <customShpInfo spid="_x0000_s2365"/>
    <customShpInfo spid="_x0000_s2366"/>
    <customShpInfo spid="_x0000_s2360"/>
    <customShpInfo spid="_x0000_s2368"/>
    <customShpInfo spid="_x0000_s2369"/>
    <customShpInfo spid="_x0000_s2370"/>
    <customShpInfo spid="_x0000_s2371"/>
    <customShpInfo spid="_x0000_s2367"/>
    <customShpInfo spid="_x0000_s2373"/>
    <customShpInfo spid="_x0000_s2374"/>
    <customShpInfo spid="_x0000_s2375"/>
    <customShpInfo spid="_x0000_s2376"/>
    <customShpInfo spid="_x0000_s2377"/>
    <customShpInfo spid="_x0000_s2378"/>
    <customShpInfo spid="_x0000_s2372"/>
    <customShpInfo spid="_x0000_s238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6F54E42-E00C-4DD1-A3C8-3B744A100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shenbw</dc:creator>
  <cp:lastModifiedBy>USER</cp:lastModifiedBy>
  <cp:revision>85</cp:revision>
  <dcterms:created xsi:type="dcterms:W3CDTF">2015-12-08T02:42:00Z</dcterms:created>
  <dcterms:modified xsi:type="dcterms:W3CDTF">2019-11-21T01:00:00Z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